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3F4B1" w14:textId="77777777" w:rsidR="001C5954" w:rsidRPr="00031525" w:rsidRDefault="00102C3B" w:rsidP="00031525">
      <w:pPr>
        <w:pStyle w:val="Header"/>
        <w:jc w:val="center"/>
        <w:rPr>
          <w:rFonts w:asciiTheme="minorHAnsi" w:eastAsiaTheme="minorHAnsi" w:hAnsiTheme="minorHAnsi"/>
          <w:color w:val="65290B"/>
          <w:kern w:val="2"/>
          <w:sz w:val="40"/>
          <w:szCs w:val="40"/>
          <w14:ligatures w14:val="standardContextual"/>
        </w:rPr>
      </w:pPr>
      <w:r w:rsidRPr="00031525">
        <w:rPr>
          <w:rFonts w:asciiTheme="minorHAnsi" w:eastAsiaTheme="minorHAnsi" w:hAnsiTheme="minorHAnsi"/>
          <w:color w:val="65290B"/>
          <w:kern w:val="2"/>
          <w:sz w:val="40"/>
          <w:szCs w:val="40"/>
          <w14:ligatures w14:val="standardContextual"/>
        </w:rPr>
        <w:t>Maya Montessori Medication Authorization Form</w:t>
      </w:r>
    </w:p>
    <w:p w14:paraId="0DDF100F" w14:textId="52ECB07D" w:rsidR="001C5954" w:rsidRDefault="001C5954"/>
    <w:p w14:paraId="4177B656" w14:textId="77777777" w:rsidR="001C5954" w:rsidRPr="004A61CE" w:rsidRDefault="00102C3B" w:rsidP="004A61CE">
      <w:pPr>
        <w:pStyle w:val="Heading2"/>
        <w:spacing w:before="160" w:after="80" w:line="240" w:lineRule="auto"/>
        <w:rPr>
          <w:b w:val="0"/>
          <w:bCs w:val="0"/>
          <w:color w:val="74350A"/>
          <w:kern w:val="2"/>
          <w:sz w:val="28"/>
          <w:szCs w:val="28"/>
          <w14:ligatures w14:val="standardContextual"/>
        </w:rPr>
      </w:pPr>
      <w:r w:rsidRPr="004A61CE">
        <w:rPr>
          <w:b w:val="0"/>
          <w:bCs w:val="0"/>
          <w:color w:val="74350A"/>
          <w:kern w:val="2"/>
          <w:sz w:val="28"/>
          <w:szCs w:val="28"/>
          <w14:ligatures w14:val="standardContextual"/>
        </w:rPr>
        <w:t>Authorization to Administer Medication</w:t>
      </w:r>
    </w:p>
    <w:p w14:paraId="289AE57F" w14:textId="77777777" w:rsidR="001C5954" w:rsidRDefault="00102C3B">
      <w:r>
        <w:t>This form must be completed in full and signed by the parent/guardian before any medication can be administered by Maya Montessori staff.</w:t>
      </w:r>
    </w:p>
    <w:p w14:paraId="345E52B4" w14:textId="77777777" w:rsidR="00EA2A2D" w:rsidRDefault="00EA2A2D"/>
    <w:p w14:paraId="490F902A" w14:textId="77777777" w:rsidR="001C5954" w:rsidRPr="004A61CE" w:rsidRDefault="00102C3B" w:rsidP="004A61CE">
      <w:pPr>
        <w:pStyle w:val="Heading2"/>
        <w:spacing w:before="160" w:after="80" w:line="240" w:lineRule="auto"/>
        <w:rPr>
          <w:b w:val="0"/>
          <w:bCs w:val="0"/>
          <w:color w:val="74350A"/>
          <w:kern w:val="2"/>
          <w:sz w:val="28"/>
          <w:szCs w:val="28"/>
          <w14:ligatures w14:val="standardContextual"/>
        </w:rPr>
      </w:pPr>
      <w:r w:rsidRPr="004A61CE">
        <w:rPr>
          <w:b w:val="0"/>
          <w:bCs w:val="0"/>
          <w:color w:val="74350A"/>
          <w:kern w:val="2"/>
          <w:sz w:val="28"/>
          <w:szCs w:val="28"/>
          <w14:ligatures w14:val="standardContextual"/>
        </w:rPr>
        <w:t>Child Information</w:t>
      </w:r>
    </w:p>
    <w:p w14:paraId="751A7731" w14:textId="77777777" w:rsidR="001C5954" w:rsidRDefault="00102C3B">
      <w:r>
        <w:t>Child's Full Name: ___________________________________</w:t>
      </w:r>
    </w:p>
    <w:p w14:paraId="135B8E23" w14:textId="77777777" w:rsidR="001C5954" w:rsidRDefault="00102C3B">
      <w:r>
        <w:t>Date of Birth (MM/DD/YYYY): ___________________________________</w:t>
      </w:r>
    </w:p>
    <w:p w14:paraId="3A688798" w14:textId="77777777" w:rsidR="001C5954" w:rsidRDefault="00102C3B">
      <w:r>
        <w:t>Parent/Guardian Name(s): ___________________________________</w:t>
      </w:r>
    </w:p>
    <w:p w14:paraId="57269282" w14:textId="77777777" w:rsidR="001C5954" w:rsidRDefault="00102C3B">
      <w:r>
        <w:t>Primary Contact Number: ___________________________________</w:t>
      </w:r>
    </w:p>
    <w:p w14:paraId="169EAAF0" w14:textId="77777777" w:rsidR="001C5954" w:rsidRPr="004A61CE" w:rsidRDefault="00102C3B" w:rsidP="004A61CE">
      <w:pPr>
        <w:pStyle w:val="Heading2"/>
        <w:spacing w:before="160" w:after="80" w:line="240" w:lineRule="auto"/>
        <w:rPr>
          <w:b w:val="0"/>
          <w:bCs w:val="0"/>
          <w:color w:val="74350A"/>
          <w:kern w:val="2"/>
          <w:sz w:val="28"/>
          <w:szCs w:val="28"/>
          <w14:ligatures w14:val="standardContextual"/>
        </w:rPr>
      </w:pPr>
      <w:r w:rsidRPr="004A61CE">
        <w:rPr>
          <w:b w:val="0"/>
          <w:bCs w:val="0"/>
          <w:color w:val="74350A"/>
          <w:kern w:val="2"/>
          <w:sz w:val="28"/>
          <w:szCs w:val="28"/>
          <w14:ligatures w14:val="standardContextual"/>
        </w:rPr>
        <w:t>Medication Information</w:t>
      </w:r>
    </w:p>
    <w:p w14:paraId="60107AC0" w14:textId="77777777" w:rsidR="001C5954" w:rsidRDefault="00102C3B">
      <w:r>
        <w:t>Medication Name: ___________________________________</w:t>
      </w:r>
    </w:p>
    <w:p w14:paraId="7341EF1D" w14:textId="77777777" w:rsidR="001C5954" w:rsidRDefault="00102C3B">
      <w:r>
        <w:t>Reason for Medication: ___________________________________</w:t>
      </w:r>
    </w:p>
    <w:p w14:paraId="437F23CC" w14:textId="77777777" w:rsidR="001C5954" w:rsidRDefault="00102C3B">
      <w:r>
        <w:t>Dosage Amount: ___________________________________</w:t>
      </w:r>
    </w:p>
    <w:p w14:paraId="7F8D111D" w14:textId="77777777" w:rsidR="001C5954" w:rsidRDefault="00102C3B">
      <w:r>
        <w:t>Time(s) to be Administered: ___________________________________</w:t>
      </w:r>
    </w:p>
    <w:p w14:paraId="61D674BA" w14:textId="77777777" w:rsidR="001C5954" w:rsidRDefault="00102C3B">
      <w:r>
        <w:t>Route of Administration (oral, topical, etc.): ___________________________________</w:t>
      </w:r>
    </w:p>
    <w:p w14:paraId="7B48F2B0" w14:textId="77777777" w:rsidR="001C5954" w:rsidRDefault="00102C3B">
      <w:r>
        <w:t>Special Instructions (if any): ___________________________________</w:t>
      </w:r>
    </w:p>
    <w:p w14:paraId="38933217" w14:textId="77777777" w:rsidR="001C5954" w:rsidRDefault="00102C3B">
      <w:r>
        <w:t>Start Date: ___________________________________</w:t>
      </w:r>
    </w:p>
    <w:p w14:paraId="01F5626B" w14:textId="77777777" w:rsidR="001C5954" w:rsidRDefault="00102C3B">
      <w:r>
        <w:t>End Date: ___________________________________</w:t>
      </w:r>
    </w:p>
    <w:p w14:paraId="08821101" w14:textId="77777777" w:rsidR="001C5954" w:rsidRPr="004A61CE" w:rsidRDefault="00102C3B" w:rsidP="004A61CE">
      <w:pPr>
        <w:pStyle w:val="Heading2"/>
        <w:spacing w:before="160" w:after="80" w:line="240" w:lineRule="auto"/>
        <w:rPr>
          <w:b w:val="0"/>
          <w:bCs w:val="0"/>
          <w:color w:val="74350A"/>
          <w:kern w:val="2"/>
          <w:sz w:val="28"/>
          <w:szCs w:val="28"/>
          <w14:ligatures w14:val="standardContextual"/>
        </w:rPr>
      </w:pPr>
      <w:r w:rsidRPr="004A61CE">
        <w:rPr>
          <w:b w:val="0"/>
          <w:bCs w:val="0"/>
          <w:color w:val="74350A"/>
          <w:kern w:val="2"/>
          <w:sz w:val="28"/>
          <w:szCs w:val="28"/>
          <w14:ligatures w14:val="standardContextual"/>
        </w:rPr>
        <w:t>Parent/Guardian Authorization</w:t>
      </w:r>
    </w:p>
    <w:p w14:paraId="00D2FC0E" w14:textId="77777777" w:rsidR="001C5954" w:rsidRDefault="00102C3B" w:rsidP="00EA2A2D">
      <w:pPr>
        <w:spacing w:line="240" w:lineRule="auto"/>
      </w:pPr>
      <w:r>
        <w:t>I hereby authorize the staff of Maya Montessori to administer the medication listed above to my child as instructed. I understand that the medication must be provided in its original container, clearly labeled with the child's name, dosage instructions, and prescribing physician information (if applicable).</w:t>
      </w:r>
    </w:p>
    <w:p w14:paraId="4C83DFA1" w14:textId="77777777" w:rsidR="00EA2A2D" w:rsidRDefault="00EA2A2D"/>
    <w:p w14:paraId="391C4A67" w14:textId="77777777" w:rsidR="001C5954" w:rsidRDefault="00102C3B">
      <w:r>
        <w:t>Parent/Guardian Signature: ___________________________________</w:t>
      </w:r>
      <w:r>
        <w:br/>
      </w:r>
      <w:r>
        <w:br/>
        <w:t>Date: ___________________________________</w:t>
      </w:r>
    </w:p>
    <w:p w14:paraId="13EC4411" w14:textId="77777777" w:rsidR="001C5954" w:rsidRPr="004A61CE" w:rsidRDefault="00102C3B" w:rsidP="004A61CE">
      <w:pPr>
        <w:pStyle w:val="Heading2"/>
        <w:spacing w:before="160" w:after="80" w:line="240" w:lineRule="auto"/>
        <w:rPr>
          <w:b w:val="0"/>
          <w:bCs w:val="0"/>
          <w:color w:val="74350A"/>
          <w:kern w:val="2"/>
          <w:sz w:val="28"/>
          <w:szCs w:val="28"/>
          <w14:ligatures w14:val="standardContextual"/>
        </w:rPr>
      </w:pPr>
      <w:r w:rsidRPr="004A61CE">
        <w:rPr>
          <w:b w:val="0"/>
          <w:bCs w:val="0"/>
          <w:color w:val="74350A"/>
          <w:kern w:val="2"/>
          <w:sz w:val="28"/>
          <w:szCs w:val="28"/>
          <w14:ligatures w14:val="standardContextual"/>
        </w:rPr>
        <w:lastRenderedPageBreak/>
        <w:t>Administrative Use Only</w:t>
      </w:r>
    </w:p>
    <w:p w14:paraId="69FC0C4D" w14:textId="2C249751" w:rsidR="001C5954" w:rsidRDefault="00102C3B">
      <w:r>
        <w:t>Date Medication Received: ___</w:t>
      </w:r>
      <w:r w:rsidR="00EA2A2D">
        <w:t>__________________</w:t>
      </w:r>
      <w:r>
        <w:t>_______</w:t>
      </w:r>
    </w:p>
    <w:p w14:paraId="4DA13D3A" w14:textId="77777777" w:rsidR="00EA2A2D" w:rsidRDefault="00EA2A2D"/>
    <w:p w14:paraId="0570D4CC" w14:textId="300D304B" w:rsidR="001C5954" w:rsidRDefault="00102C3B">
      <w:r>
        <w:t>Staff Member Receiving Medication: _____</w:t>
      </w:r>
      <w:r w:rsidR="00EA2A2D">
        <w:t>_____________________________</w:t>
      </w:r>
      <w:r>
        <w:t>_____</w:t>
      </w:r>
    </w:p>
    <w:p w14:paraId="24C4C775" w14:textId="77777777" w:rsidR="00EA2A2D" w:rsidRDefault="00EA2A2D"/>
    <w:p w14:paraId="54A03C06" w14:textId="77777777" w:rsidR="001C5954" w:rsidRDefault="00102C3B">
      <w:r>
        <w:t>Notes: _______________________________________________________________</w:t>
      </w:r>
    </w:p>
    <w:p w14:paraId="107926D5" w14:textId="5BA039D0" w:rsidR="001C5954" w:rsidRDefault="00102C3B">
      <w:r>
        <w:br/>
      </w:r>
      <w:r>
        <w:br/>
        <w:t>Thank you for helping us maintain a safe, healthy, and supportive environment at Maya Montessori!</w:t>
      </w:r>
    </w:p>
    <w:sectPr w:rsidR="001C5954" w:rsidSect="001975F5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02CB" w14:textId="77777777" w:rsidR="001975F5" w:rsidRDefault="001975F5" w:rsidP="001975F5">
      <w:pPr>
        <w:spacing w:after="0" w:line="240" w:lineRule="auto"/>
      </w:pPr>
      <w:r>
        <w:separator/>
      </w:r>
    </w:p>
  </w:endnote>
  <w:endnote w:type="continuationSeparator" w:id="0">
    <w:p w14:paraId="017BCECA" w14:textId="77777777" w:rsidR="001975F5" w:rsidRDefault="001975F5" w:rsidP="0019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760D3" w14:textId="61B613E4" w:rsidR="001975F5" w:rsidRDefault="001975F5" w:rsidP="001975F5">
    <w:pPr>
      <w:pStyle w:val="Header"/>
      <w:jc w:val="right"/>
      <w:rPr>
        <w:color w:val="7F3A0B"/>
        <w:sz w:val="16"/>
        <w:szCs w:val="16"/>
      </w:rPr>
    </w:pPr>
    <w:r>
      <w:rPr>
        <w:noProof/>
      </w:rPr>
      <w:drawing>
        <wp:inline distT="0" distB="0" distL="0" distR="0" wp14:anchorId="5DDB9157" wp14:editId="4B63AE1E">
          <wp:extent cx="939434" cy="912881"/>
          <wp:effectExtent l="0" t="0" r="0" b="1905"/>
          <wp:docPr id="2015662564" name="Picture 3" descr="Generate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Generated imag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9" t="4478" r="4937" b="16416"/>
                  <a:stretch/>
                </pic:blipFill>
                <pic:spPr bwMode="auto">
                  <a:xfrm>
                    <a:off x="0" y="0"/>
                    <a:ext cx="1041525" cy="10120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0257450" w14:textId="2C86E56B" w:rsidR="001975F5" w:rsidRPr="001975F5" w:rsidRDefault="001975F5" w:rsidP="001975F5">
    <w:pPr>
      <w:pStyle w:val="Header"/>
      <w:jc w:val="right"/>
      <w:rPr>
        <w:color w:val="602500"/>
        <w:sz w:val="16"/>
        <w:szCs w:val="16"/>
      </w:rPr>
    </w:pPr>
    <w:r w:rsidRPr="001941D2">
      <w:rPr>
        <w:color w:val="602500"/>
        <w:sz w:val="16"/>
        <w:szCs w:val="16"/>
      </w:rPr>
      <w:t xml:space="preserve">(945)217-3861      </w:t>
    </w:r>
  </w:p>
  <w:p w14:paraId="759BE3D8" w14:textId="77777777" w:rsidR="001975F5" w:rsidRDefault="00197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C3A6A" w14:textId="77777777" w:rsidR="001975F5" w:rsidRDefault="001975F5" w:rsidP="001975F5">
      <w:pPr>
        <w:spacing w:after="0" w:line="240" w:lineRule="auto"/>
      </w:pPr>
      <w:r>
        <w:separator/>
      </w:r>
    </w:p>
  </w:footnote>
  <w:footnote w:type="continuationSeparator" w:id="0">
    <w:p w14:paraId="567BA9C1" w14:textId="77777777" w:rsidR="001975F5" w:rsidRDefault="001975F5" w:rsidP="00197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12494515">
    <w:abstractNumId w:val="8"/>
  </w:num>
  <w:num w:numId="2" w16cid:durableId="957375402">
    <w:abstractNumId w:val="6"/>
  </w:num>
  <w:num w:numId="3" w16cid:durableId="619141362">
    <w:abstractNumId w:val="5"/>
  </w:num>
  <w:num w:numId="4" w16cid:durableId="1946502754">
    <w:abstractNumId w:val="4"/>
  </w:num>
  <w:num w:numId="5" w16cid:durableId="36047182">
    <w:abstractNumId w:val="7"/>
  </w:num>
  <w:num w:numId="6" w16cid:durableId="956453721">
    <w:abstractNumId w:val="3"/>
  </w:num>
  <w:num w:numId="7" w16cid:durableId="1209875762">
    <w:abstractNumId w:val="2"/>
  </w:num>
  <w:num w:numId="8" w16cid:durableId="360671359">
    <w:abstractNumId w:val="1"/>
  </w:num>
  <w:num w:numId="9" w16cid:durableId="84667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1525"/>
    <w:rsid w:val="00034616"/>
    <w:rsid w:val="0006063C"/>
    <w:rsid w:val="00102C3B"/>
    <w:rsid w:val="0015074B"/>
    <w:rsid w:val="001975F5"/>
    <w:rsid w:val="001C5954"/>
    <w:rsid w:val="0029639D"/>
    <w:rsid w:val="00326F90"/>
    <w:rsid w:val="004154BC"/>
    <w:rsid w:val="004A4BDF"/>
    <w:rsid w:val="004A61CE"/>
    <w:rsid w:val="00897FEA"/>
    <w:rsid w:val="00AA1D8D"/>
    <w:rsid w:val="00B47730"/>
    <w:rsid w:val="00CB0664"/>
    <w:rsid w:val="00EA2A2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CCA5D4"/>
  <w14:defaultImageDpi w14:val="300"/>
  <w15:docId w15:val="{3496640E-F3E5-43DA-B875-C6BA23E2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Katryna Yaworski</cp:lastModifiedBy>
  <cp:revision>9</cp:revision>
  <dcterms:created xsi:type="dcterms:W3CDTF">2025-04-29T02:51:00Z</dcterms:created>
  <dcterms:modified xsi:type="dcterms:W3CDTF">2025-04-29T19:28:00Z</dcterms:modified>
  <cp:category/>
</cp:coreProperties>
</file>